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4EBC44BB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9D16D4">
        <w:rPr>
          <w:rFonts w:ascii="Verdana" w:eastAsia="Times New Roman" w:hAnsi="Verdana" w:cs="Calibri"/>
          <w:b/>
          <w:color w:val="auto"/>
          <w:sz w:val="22"/>
          <w:lang w:val="pl-PL"/>
        </w:rPr>
        <w:t>9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12EF965A" w14:textId="77777777" w:rsidR="00F72C63" w:rsidRPr="00F72C63" w:rsidRDefault="00F72C63" w:rsidP="00F72C63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F72C63">
        <w:rPr>
          <w:rFonts w:ascii="Verdana" w:eastAsia="Times New Roman" w:hAnsi="Verdana" w:cs="Calibri"/>
          <w:color w:val="auto"/>
          <w:sz w:val="22"/>
          <w:lang w:val="pl-PL"/>
        </w:rPr>
        <w:t xml:space="preserve">Gmina Andrespol </w:t>
      </w:r>
    </w:p>
    <w:p w14:paraId="0C67C58D" w14:textId="77777777" w:rsidR="00F72C63" w:rsidRPr="00F72C63" w:rsidRDefault="00F72C63" w:rsidP="00F72C63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F72C63">
        <w:rPr>
          <w:rFonts w:ascii="Verdana" w:eastAsia="Times New Roman" w:hAnsi="Verdana" w:cs="Calibri"/>
          <w:color w:val="auto"/>
          <w:sz w:val="22"/>
          <w:lang w:val="pl-PL"/>
        </w:rPr>
        <w:t>- Ośrodek Pomocy Społecznej w Andrespolu</w:t>
      </w:r>
    </w:p>
    <w:p w14:paraId="0412774F" w14:textId="77777777" w:rsidR="00F72C63" w:rsidRPr="00F72C63" w:rsidRDefault="00F72C63" w:rsidP="00F72C63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F72C63">
        <w:rPr>
          <w:rFonts w:ascii="Verdana" w:eastAsia="Times New Roman" w:hAnsi="Verdana" w:cs="Calibri"/>
          <w:color w:val="auto"/>
          <w:sz w:val="22"/>
          <w:lang w:val="pl-PL"/>
        </w:rPr>
        <w:t xml:space="preserve">ul. </w:t>
      </w:r>
      <w:proofErr w:type="spellStart"/>
      <w:r w:rsidRPr="00F72C63">
        <w:rPr>
          <w:rFonts w:ascii="Verdana" w:eastAsia="Times New Roman" w:hAnsi="Verdana" w:cs="Calibri"/>
          <w:color w:val="auto"/>
          <w:sz w:val="22"/>
          <w:lang w:val="pl-PL"/>
        </w:rPr>
        <w:t>Rokicińska</w:t>
      </w:r>
      <w:proofErr w:type="spellEnd"/>
      <w:r w:rsidRPr="00F72C63">
        <w:rPr>
          <w:rFonts w:ascii="Verdana" w:eastAsia="Times New Roman" w:hAnsi="Verdana" w:cs="Calibri"/>
          <w:color w:val="auto"/>
          <w:sz w:val="22"/>
          <w:lang w:val="pl-PL"/>
        </w:rPr>
        <w:t xml:space="preserve"> 125</w:t>
      </w:r>
    </w:p>
    <w:p w14:paraId="7CB24F67" w14:textId="5377D74F" w:rsidR="006C7B29" w:rsidRDefault="00F72C63" w:rsidP="00F72C63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F72C63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69FEF066" w:rsidR="009D16D4" w:rsidRPr="009635BF" w:rsidRDefault="009D16D4" w:rsidP="00E805F1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>Oświadczenie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Zgodnie z obowiązkiem wynikającym z art. 117 ust. 4 ustawy </w:t>
      </w:r>
      <w:proofErr w:type="spellStart"/>
      <w:r w:rsidRPr="004D04E9">
        <w:rPr>
          <w:rFonts w:ascii="Verdana" w:eastAsia="Times" w:hAnsi="Verdana" w:cs="Calibri"/>
          <w:b/>
          <w:bCs/>
          <w:sz w:val="22"/>
          <w:szCs w:val="22"/>
        </w:rPr>
        <w:t>Pzp</w:t>
      </w:r>
      <w:proofErr w:type="spellEnd"/>
      <w:r w:rsidRPr="004D04E9">
        <w:rPr>
          <w:rFonts w:ascii="Verdana" w:eastAsia="Times" w:hAnsi="Verdana" w:cs="Calibri"/>
          <w:b/>
          <w:bCs/>
          <w:sz w:val="22"/>
          <w:szCs w:val="22"/>
        </w:rPr>
        <w:t>,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Lp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175506A2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Nazwa(y)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0977464A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Adres(y)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1A95966C" w:rsidR="00F637F4" w:rsidRPr="00EA4934" w:rsidRDefault="000652C2" w:rsidP="000652C2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  <w:r>
        <w:rPr>
          <w:rFonts w:ascii="Verdana" w:eastAsia="Times" w:hAnsi="Verdana" w:cs="Calibri"/>
          <w:sz w:val="22"/>
          <w:szCs w:val="22"/>
        </w:rPr>
        <w:t>O</w:t>
      </w:r>
      <w:r w:rsidR="00F637F4" w:rsidRPr="004D04E9">
        <w:rPr>
          <w:rFonts w:ascii="Verdana" w:eastAsia="Times" w:hAnsi="Verdana" w:cs="Calibri"/>
          <w:sz w:val="22"/>
          <w:szCs w:val="22"/>
        </w:rPr>
        <w:t>świadczam(-y), że przystępując do postępowania o udzielenie zamówienia publicznego pn.</w:t>
      </w:r>
      <w:r w:rsidR="00F637F4"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="00F72C63" w:rsidRPr="00F72C63">
        <w:rPr>
          <w:rFonts w:ascii="Verdana" w:eastAsia="Times" w:hAnsi="Verdana" w:cs="Calibri"/>
          <w:b/>
          <w:bCs/>
          <w:sz w:val="22"/>
          <w:szCs w:val="22"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  <w:r w:rsidR="00EA4934" w:rsidRPr="00EA4934">
        <w:rPr>
          <w:rFonts w:ascii="Verdana" w:eastAsia="Times" w:hAnsi="Verdana" w:cs="Calibri"/>
          <w:b/>
          <w:bCs/>
          <w:sz w:val="22"/>
          <w:szCs w:val="22"/>
        </w:rPr>
        <w:t>,</w:t>
      </w:r>
      <w:r w:rsidR="00EA4934">
        <w:rPr>
          <w:rFonts w:ascii="Verdana" w:hAnsi="Verdana" w:cs="Calibri"/>
          <w:sz w:val="22"/>
          <w:szCs w:val="22"/>
        </w:rPr>
        <w:t xml:space="preserve"> </w:t>
      </w:r>
      <w:r w:rsidR="00F637F4" w:rsidRPr="00A23332">
        <w:rPr>
          <w:rFonts w:ascii="Verdana" w:hAnsi="Verdana" w:cs="Calibri"/>
          <w:sz w:val="22"/>
          <w:szCs w:val="22"/>
        </w:rPr>
        <w:t xml:space="preserve">wyszczególnione poniżej usługi zostaną zrealizowane przez wskazanych </w:t>
      </w:r>
      <w:r w:rsidR="006E4DA5">
        <w:rPr>
          <w:rFonts w:ascii="Verdana" w:hAnsi="Verdana" w:cs="Calibri"/>
          <w:sz w:val="22"/>
          <w:szCs w:val="22"/>
        </w:rPr>
        <w:t>w</w:t>
      </w:r>
      <w:r w:rsidR="00F637F4" w:rsidRPr="00A23332">
        <w:rPr>
          <w:rFonts w:ascii="Verdana" w:hAnsi="Verdana" w:cs="Calibri"/>
          <w:sz w:val="22"/>
          <w:szCs w:val="22"/>
        </w:rPr>
        <w:t>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175E2BF4" w14:textId="1A984ED9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0793AFC0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usługi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3F263D68" w14:textId="460A45BE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48B87F05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usługi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637F4" w:rsidRDefault="00F637F4" w:rsidP="00F637F4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UWAGA: </w:t>
      </w:r>
      <w:proofErr w:type="spellStart"/>
      <w:r w:rsidRPr="001F13BA">
        <w:rPr>
          <w:rFonts w:ascii="Arial" w:hAnsi="Arial" w:cs="Arial"/>
          <w:sz w:val="16"/>
          <w:szCs w:val="16"/>
        </w:rPr>
        <w:t>niepotrzebne</w:t>
      </w:r>
      <w:proofErr w:type="spellEnd"/>
      <w:r w:rsidRPr="001F13BA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F13BA">
        <w:rPr>
          <w:rFonts w:ascii="Arial" w:hAnsi="Arial" w:cs="Arial"/>
          <w:sz w:val="16"/>
          <w:szCs w:val="16"/>
        </w:rPr>
        <w:t>skreślić</w:t>
      </w:r>
      <w:proofErr w:type="spellEnd"/>
    </w:p>
    <w:sectPr w:rsidR="000452AC" w:rsidRPr="00F637F4" w:rsidSect="00E805F1">
      <w:footerReference w:type="default" r:id="rId8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9A0BE" w14:textId="77777777" w:rsidR="007B28BA" w:rsidRDefault="007B28BA" w:rsidP="00E36944">
      <w:r>
        <w:separator/>
      </w:r>
    </w:p>
  </w:endnote>
  <w:endnote w:type="continuationSeparator" w:id="0">
    <w:p w14:paraId="6C4FF12E" w14:textId="77777777" w:rsidR="007B28BA" w:rsidRDefault="007B28BA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09DBB" w14:textId="77777777" w:rsidR="007B28BA" w:rsidRDefault="007B28BA" w:rsidP="00E36944">
      <w:r>
        <w:separator/>
      </w:r>
    </w:p>
  </w:footnote>
  <w:footnote w:type="continuationSeparator" w:id="0">
    <w:p w14:paraId="043CBE4F" w14:textId="77777777" w:rsidR="007B28BA" w:rsidRDefault="007B28BA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652C2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2CE0"/>
    <w:rsid w:val="000D6958"/>
    <w:rsid w:val="000E10DF"/>
    <w:rsid w:val="000E20CA"/>
    <w:rsid w:val="000E52A3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0934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B7D3C"/>
    <w:rsid w:val="001C4EB0"/>
    <w:rsid w:val="001D065C"/>
    <w:rsid w:val="001D1551"/>
    <w:rsid w:val="001D56C5"/>
    <w:rsid w:val="001D5F9A"/>
    <w:rsid w:val="001D7B63"/>
    <w:rsid w:val="001E0CDA"/>
    <w:rsid w:val="001E5B2C"/>
    <w:rsid w:val="001E77B7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4E43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67F"/>
    <w:rsid w:val="00493F7C"/>
    <w:rsid w:val="004945CB"/>
    <w:rsid w:val="0049555E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3D5A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43EF"/>
    <w:rsid w:val="006E4DA5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B28BA"/>
    <w:rsid w:val="007C4720"/>
    <w:rsid w:val="007C47D4"/>
    <w:rsid w:val="007C7090"/>
    <w:rsid w:val="007C7F12"/>
    <w:rsid w:val="007D014D"/>
    <w:rsid w:val="007D1EDC"/>
    <w:rsid w:val="007D47A5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39C9"/>
    <w:rsid w:val="00857275"/>
    <w:rsid w:val="008574DF"/>
    <w:rsid w:val="0086469A"/>
    <w:rsid w:val="00866679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2231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0DD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76E9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0000"/>
    <w:rsid w:val="00BC3C63"/>
    <w:rsid w:val="00BC636C"/>
    <w:rsid w:val="00BD1157"/>
    <w:rsid w:val="00BD1E0F"/>
    <w:rsid w:val="00BD3115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56BAD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3FE6"/>
    <w:rsid w:val="00D65066"/>
    <w:rsid w:val="00D66149"/>
    <w:rsid w:val="00D6696D"/>
    <w:rsid w:val="00D72B69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5821"/>
    <w:rsid w:val="00E50DD5"/>
    <w:rsid w:val="00E51330"/>
    <w:rsid w:val="00E5371F"/>
    <w:rsid w:val="00E63577"/>
    <w:rsid w:val="00E65E4A"/>
    <w:rsid w:val="00E726D3"/>
    <w:rsid w:val="00E73636"/>
    <w:rsid w:val="00E805F1"/>
    <w:rsid w:val="00E83732"/>
    <w:rsid w:val="00E9109C"/>
    <w:rsid w:val="00E91E36"/>
    <w:rsid w:val="00E954AE"/>
    <w:rsid w:val="00E97761"/>
    <w:rsid w:val="00EA038B"/>
    <w:rsid w:val="00EA4934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37F4"/>
    <w:rsid w:val="00F7103A"/>
    <w:rsid w:val="00F71F95"/>
    <w:rsid w:val="00F7259B"/>
    <w:rsid w:val="00F72C63"/>
    <w:rsid w:val="00F73276"/>
    <w:rsid w:val="00F73943"/>
    <w:rsid w:val="00F80D94"/>
    <w:rsid w:val="00F84AC5"/>
    <w:rsid w:val="00F857C1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8</cp:revision>
  <cp:lastPrinted>2022-03-18T10:46:00Z</cp:lastPrinted>
  <dcterms:created xsi:type="dcterms:W3CDTF">2024-10-07T09:01:00Z</dcterms:created>
  <dcterms:modified xsi:type="dcterms:W3CDTF">2025-05-07T08:08:00Z</dcterms:modified>
</cp:coreProperties>
</file>